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FAKTURA</w:t>
      </w:r>
    </w:p>
    <w:p>
      <w:r>
        <w:t>Vystavitel:</w:t>
      </w:r>
    </w:p>
    <w:p>
      <w:r>
        <w:t>Vaše Firma s.r.o.</w:t>
      </w:r>
    </w:p>
    <w:p>
      <w:r>
        <w:t>Ulice 123, 110 00 Praha</w:t>
      </w:r>
    </w:p>
    <w:p>
      <w:r>
        <w:t>IČO: 12345678</w:t>
      </w:r>
    </w:p>
    <w:p>
      <w:r>
        <w:t>DIČ: CZ12345678</w:t>
      </w:r>
    </w:p>
    <w:p>
      <w:r>
        <w:t xml:space="preserve"> </w:t>
      </w:r>
    </w:p>
    <w:p>
      <w:r>
        <w:t>Odběratel:</w:t>
      </w:r>
    </w:p>
    <w:p>
      <w:r>
        <w:t>Název firmy: {nazev_firmy}</w:t>
      </w:r>
    </w:p>
    <w:p>
      <w:r>
        <w:t>Adresa: {adresa}</w:t>
      </w:r>
    </w:p>
    <w:p>
      <w:r>
        <w:t>IČO: {ico}</w:t>
      </w:r>
    </w:p>
    <w:p>
      <w:r>
        <w:t>DIČ: {dic}</w:t>
      </w:r>
    </w:p>
    <w:p>
      <w:r>
        <w:t xml:space="preserve"> 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Číslo faktury:</w:t>
            </w:r>
          </w:p>
        </w:tc>
        <w:tc>
          <w:tcPr>
            <w:tcW w:type="dxa" w:w="4320"/>
          </w:tcPr>
          <w:p>
            <w:r>
              <w:t>{cislo_faktury}</w:t>
            </w:r>
          </w:p>
        </w:tc>
      </w:tr>
      <w:tr>
        <w:tc>
          <w:tcPr>
            <w:tcW w:type="dxa" w:w="4320"/>
          </w:tcPr>
          <w:p>
            <w:r>
              <w:t>Datum vystavení:</w:t>
            </w:r>
          </w:p>
        </w:tc>
        <w:tc>
          <w:tcPr>
            <w:tcW w:type="dxa" w:w="4320"/>
          </w:tcPr>
          <w:p>
            <w:r>
              <w:t>{datum_vystaveni}</w:t>
            </w:r>
          </w:p>
        </w:tc>
      </w:tr>
      <w:tr>
        <w:tc>
          <w:tcPr>
            <w:tcW w:type="dxa" w:w="4320"/>
          </w:tcPr>
          <w:p>
            <w:r>
              <w:t>Datum splatnosti:</w:t>
            </w:r>
          </w:p>
        </w:tc>
        <w:tc>
          <w:tcPr>
            <w:tcW w:type="dxa" w:w="4320"/>
          </w:tcPr>
          <w:p>
            <w:r>
              <w:t>{datum_splatnosti}</w:t>
            </w:r>
          </w:p>
        </w:tc>
      </w:tr>
    </w:tbl>
    <w:p>
      <w:r>
        <w:t xml:space="preserve"> 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1440"/>
        <w:gridCol w:w="1440"/>
        <w:gridCol w:w="1440"/>
      </w:tblGrid>
      <w:tr>
        <w:tc>
          <w:tcPr>
            <w:tcW w:type="dxa" w:w="2160"/>
          </w:tcPr>
          <w:p>
            <w:r>
              <w:t>Popis položky</w:t>
            </w:r>
          </w:p>
        </w:tc>
        <w:tc>
          <w:tcPr>
            <w:tcW w:type="dxa" w:w="2160"/>
          </w:tcPr>
          <w:p>
            <w:r>
              <w:t>Množství</w:t>
            </w:r>
          </w:p>
        </w:tc>
        <w:tc>
          <w:tcPr>
            <w:tcW w:type="dxa" w:w="2160"/>
          </w:tcPr>
          <w:p>
            <w:r>
              <w:t>Jednotková cena</w:t>
            </w:r>
          </w:p>
        </w:tc>
        <w:tc>
          <w:tcPr>
            <w:tcW w:type="dxa" w:w="2160"/>
          </w:tcPr>
          <w:p>
            <w:r>
              <w:t>Cena celkem</w:t>
            </w:r>
          </w:p>
        </w:tc>
      </w:tr>
      <w:tr>
        <w:tc>
          <w:tcPr>
            <w:tcW w:type="dxa" w:w="4320"/>
          </w:tcPr>
          <w:p>
            <w:r>
              <w:t>{popis_polozky}</w:t>
            </w:r>
          </w:p>
        </w:tc>
        <w:tc>
          <w:tcPr>
            <w:tcW w:type="dxa" w:w="1440"/>
          </w:tcPr>
          <w:p>
            <w:r>
              <w:t>{mnozstvi}</w:t>
            </w:r>
          </w:p>
        </w:tc>
        <w:tc>
          <w:tcPr>
            <w:tcW w:type="dxa" w:w="1440"/>
          </w:tcPr>
          <w:p>
            <w:r>
              <w:t>{jednotkova_cena}</w:t>
            </w:r>
          </w:p>
        </w:tc>
        <w:tc>
          <w:tcPr>
            <w:tcW w:type="dxa" w:w="1440"/>
          </w:tcPr>
          <w:p>
            <w:r>
              <w:t>{cena_celkem}</w:t>
            </w:r>
          </w:p>
        </w:tc>
      </w:tr>
    </w:tbl>
    <w:p>
      <w:r>
        <w:t xml:space="preserve"> </w:t>
      </w:r>
    </w:p>
    <w:p>
      <w:pPr>
        <w:pStyle w:val="IntenseQuote"/>
      </w:pPr>
      <w:r>
        <w:t>Celková částka: {celkova_castka}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